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439A" w14:textId="41A21ED9" w:rsidR="00DD7DF0" w:rsidRPr="001D281F" w:rsidRDefault="00DD7DF0" w:rsidP="00DD7DF0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281F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spellEnd"/>
      <w:r w:rsidRPr="001D281F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9E277D">
        <w:rPr>
          <w:rFonts w:ascii="Times New Roman" w:hAnsi="Times New Roman" w:cs="Times New Roman"/>
          <w:b/>
          <w:sz w:val="24"/>
          <w:szCs w:val="24"/>
        </w:rPr>
        <w:t>6</w:t>
      </w:r>
      <w:r w:rsidR="00872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281F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47B74C6D" w14:textId="77777777" w:rsidR="00DD7DF0" w:rsidRPr="001D281F" w:rsidRDefault="00DD7DF0" w:rsidP="00DD7DF0">
      <w:pPr>
        <w:spacing w:after="0" w:line="36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5DFBD780" w14:textId="77777777" w:rsidR="00DD7DF0" w:rsidRDefault="00DD7DF0" w:rsidP="00DD7DF0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2187248A" w14:textId="77777777" w:rsidR="00DD7DF0" w:rsidRPr="001D281F" w:rsidRDefault="00DD7DF0" w:rsidP="00DD7DF0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281F">
        <w:rPr>
          <w:rFonts w:ascii="Times New Roman" w:hAnsi="Times New Roman" w:cs="Times New Roman"/>
          <w:b/>
          <w:sz w:val="24"/>
          <w:szCs w:val="24"/>
        </w:rPr>
        <w:t>Zamawiający</w:t>
      </w:r>
      <w:proofErr w:type="spellEnd"/>
      <w:r w:rsidRPr="001D281F">
        <w:rPr>
          <w:rFonts w:ascii="Times New Roman" w:hAnsi="Times New Roman" w:cs="Times New Roman"/>
          <w:b/>
          <w:sz w:val="24"/>
          <w:szCs w:val="24"/>
        </w:rPr>
        <w:t>:</w:t>
      </w:r>
    </w:p>
    <w:p w14:paraId="58919035" w14:textId="77777777" w:rsidR="00DD7DF0" w:rsidRPr="001D281F" w:rsidRDefault="00DD7DF0" w:rsidP="00DD7DF0">
      <w:pPr>
        <w:spacing w:after="0" w:line="36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27458470"/>
      <w:proofErr w:type="spellStart"/>
      <w:r w:rsidRPr="001D281F">
        <w:rPr>
          <w:rFonts w:ascii="Times New Roman" w:hAnsi="Times New Roman" w:cs="Times New Roman"/>
          <w:b/>
          <w:bCs/>
          <w:sz w:val="24"/>
          <w:szCs w:val="24"/>
        </w:rPr>
        <w:t>Gmina</w:t>
      </w:r>
      <w:proofErr w:type="spellEnd"/>
      <w:r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Kielce - Zarząd Transportu Miejskiego w Kielcach</w:t>
      </w:r>
    </w:p>
    <w:p w14:paraId="6356256E" w14:textId="62341333" w:rsidR="00DD7DF0" w:rsidRPr="001D281F" w:rsidRDefault="0084440F" w:rsidP="00DD7DF0">
      <w:pPr>
        <w:spacing w:after="0"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l.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Ni</w:t>
      </w:r>
      <w:r w:rsidR="00707C42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podległości</w:t>
      </w:r>
      <w:proofErr w:type="spellEnd"/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>, 25-</w:t>
      </w:r>
      <w:r>
        <w:rPr>
          <w:rFonts w:ascii="Times New Roman" w:hAnsi="Times New Roman" w:cs="Times New Roman"/>
          <w:b/>
          <w:bCs/>
          <w:sz w:val="24"/>
          <w:szCs w:val="24"/>
        </w:rPr>
        <w:t>001</w:t>
      </w:r>
      <w:r w:rsidR="00DD7DF0" w:rsidRPr="001D281F">
        <w:rPr>
          <w:rFonts w:ascii="Times New Roman" w:hAnsi="Times New Roman" w:cs="Times New Roman"/>
          <w:b/>
          <w:bCs/>
          <w:sz w:val="24"/>
          <w:szCs w:val="24"/>
        </w:rPr>
        <w:t>Kielce</w:t>
      </w:r>
      <w:r w:rsidR="00DD7DF0" w:rsidRPr="001D281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4076413F" w14:textId="77777777" w:rsidR="0084440F" w:rsidRDefault="0084440F" w:rsidP="00DD7D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E6E78A" w14:textId="34050AA6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Wykonawca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>:</w:t>
      </w:r>
    </w:p>
    <w:p w14:paraId="47F1BF20" w14:textId="77777777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</w:p>
    <w:p w14:paraId="203E0E16" w14:textId="3D04C31C" w:rsidR="00DD7DF0" w:rsidRPr="00DD7DF0" w:rsidRDefault="00DD7DF0" w:rsidP="00DD7DF0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DD7DF0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07AF2535" w14:textId="77777777" w:rsidR="00DD7DF0" w:rsidRPr="00DD7DF0" w:rsidRDefault="00DD7DF0" w:rsidP="00DD7DF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DD7DF0">
        <w:rPr>
          <w:rFonts w:ascii="Times New Roman" w:hAnsi="Times New Roman" w:cs="Times New Roman"/>
          <w:i/>
          <w:sz w:val="18"/>
          <w:szCs w:val="18"/>
        </w:rPr>
        <w:t>(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pełna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nazwa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/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firma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adres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w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zależności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 od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podmiotu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: NIP/PESEL, KRS/CEiDG)</w:t>
      </w:r>
    </w:p>
    <w:p w14:paraId="6533131B" w14:textId="77777777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sz w:val="18"/>
          <w:szCs w:val="18"/>
          <w:u w:val="single"/>
        </w:rPr>
      </w:pPr>
      <w:proofErr w:type="spellStart"/>
      <w:r w:rsidRPr="00DD7DF0">
        <w:rPr>
          <w:rFonts w:ascii="Times New Roman" w:hAnsi="Times New Roman" w:cs="Times New Roman"/>
          <w:sz w:val="18"/>
          <w:szCs w:val="18"/>
          <w:u w:val="single"/>
        </w:rPr>
        <w:t>reprezentowany</w:t>
      </w:r>
      <w:proofErr w:type="spellEnd"/>
      <w:r w:rsidRPr="00DD7DF0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18"/>
          <w:szCs w:val="18"/>
          <w:u w:val="single"/>
        </w:rPr>
        <w:t>przez</w:t>
      </w:r>
      <w:proofErr w:type="spellEnd"/>
      <w:r w:rsidRPr="00DD7DF0">
        <w:rPr>
          <w:rFonts w:ascii="Times New Roman" w:hAnsi="Times New Roman" w:cs="Times New Roman"/>
          <w:sz w:val="18"/>
          <w:szCs w:val="18"/>
          <w:u w:val="single"/>
        </w:rPr>
        <w:t>:</w:t>
      </w:r>
    </w:p>
    <w:p w14:paraId="7370DD21" w14:textId="77777777" w:rsidR="00DD7DF0" w:rsidRPr="00DD7DF0" w:rsidRDefault="00DD7DF0" w:rsidP="00DD7DF0">
      <w:pPr>
        <w:spacing w:after="0" w:line="360" w:lineRule="auto"/>
        <w:rPr>
          <w:rFonts w:ascii="Times New Roman" w:hAnsi="Times New Roman" w:cs="Times New Roman"/>
          <w:sz w:val="18"/>
          <w:szCs w:val="18"/>
          <w:u w:val="single"/>
        </w:rPr>
      </w:pPr>
    </w:p>
    <w:p w14:paraId="4BE03186" w14:textId="7ABDEED9" w:rsidR="00DD7DF0" w:rsidRPr="00DD7DF0" w:rsidRDefault="00DD7DF0" w:rsidP="00DD7DF0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DD7DF0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72D8C94E" w14:textId="77777777" w:rsidR="00DD7DF0" w:rsidRPr="00DD7DF0" w:rsidRDefault="00DD7DF0" w:rsidP="00DD7DF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DD7DF0">
        <w:rPr>
          <w:rFonts w:ascii="Times New Roman" w:hAnsi="Times New Roman" w:cs="Times New Roman"/>
          <w:i/>
          <w:sz w:val="18"/>
          <w:szCs w:val="18"/>
        </w:rPr>
        <w:t>(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imię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nazwisko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stanowisko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/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podstawa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 xml:space="preserve"> do </w:t>
      </w:r>
      <w:proofErr w:type="spellStart"/>
      <w:r w:rsidRPr="00DD7DF0">
        <w:rPr>
          <w:rFonts w:ascii="Times New Roman" w:hAnsi="Times New Roman" w:cs="Times New Roman"/>
          <w:i/>
          <w:sz w:val="18"/>
          <w:szCs w:val="18"/>
        </w:rPr>
        <w:t>reprezentacji</w:t>
      </w:r>
      <w:proofErr w:type="spellEnd"/>
      <w:r w:rsidRPr="00DD7DF0">
        <w:rPr>
          <w:rFonts w:ascii="Times New Roman" w:hAnsi="Times New Roman" w:cs="Times New Roman"/>
          <w:i/>
          <w:sz w:val="18"/>
          <w:szCs w:val="18"/>
        </w:rPr>
        <w:t>)</w:t>
      </w:r>
    </w:p>
    <w:p w14:paraId="01AF9732" w14:textId="77777777" w:rsidR="00DD7DF0" w:rsidRPr="000722B4" w:rsidRDefault="00DD7DF0" w:rsidP="00DD7DF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4DC2859" w14:textId="4989B4D8" w:rsidR="00DD7DF0" w:rsidRPr="00DD7DF0" w:rsidRDefault="00DD7DF0" w:rsidP="00DD7D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DD7DF0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proofErr w:type="spellEnd"/>
    </w:p>
    <w:p w14:paraId="13F2F8C1" w14:textId="17355A76" w:rsidR="00F24DA0" w:rsidRPr="00DD7DF0" w:rsidRDefault="00000000" w:rsidP="00DD7D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DF0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aktualności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informacji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zawartych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oświadczeniu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, o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którym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mowa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w art. 125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. 1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dnia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11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września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2019 r. –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Prawo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zamówień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b/>
          <w:sz w:val="24"/>
          <w:szCs w:val="24"/>
        </w:rPr>
        <w:t>publicznych</w:t>
      </w:r>
      <w:proofErr w:type="spellEnd"/>
      <w:r w:rsidRPr="00DD7DF0">
        <w:rPr>
          <w:rFonts w:ascii="Times New Roman" w:hAnsi="Times New Roman" w:cs="Times New Roman"/>
          <w:b/>
          <w:sz w:val="24"/>
          <w:szCs w:val="24"/>
        </w:rPr>
        <w:br/>
      </w:r>
    </w:p>
    <w:p w14:paraId="38149380" w14:textId="77777777" w:rsidR="00DD7DF0" w:rsidRDefault="00000000" w:rsidP="00DD7D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niżej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podpisany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/a:</w:t>
      </w:r>
    </w:p>
    <w:p w14:paraId="75F6ED80" w14:textId="6465479F" w:rsidR="00DD7DF0" w:rsidRDefault="00DD7DF0" w:rsidP="00DD7D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……………………………………………………………………………………..……………….</w:t>
      </w:r>
      <w:r w:rsidRPr="00DD7DF0">
        <w:rPr>
          <w:rFonts w:ascii="Times New Roman" w:hAnsi="Times New Roman" w:cs="Times New Roman"/>
          <w:sz w:val="24"/>
          <w:szCs w:val="24"/>
        </w:rPr>
        <w:br/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t>[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imię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i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nazwisko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osoby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uprawnionej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do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reprezentowania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wykonawcy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>]</w:t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br/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działający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/a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imieniu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rzecz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:</w:t>
      </w:r>
    </w:p>
    <w:p w14:paraId="6B3DC7B2" w14:textId="7F44AD60" w:rsidR="00F24DA0" w:rsidRPr="00DD7DF0" w:rsidRDefault="00DD7DF0" w:rsidP="00DD7DF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……………………………………………………………………………………..…………….....</w:t>
      </w:r>
      <w:r w:rsidRPr="00DD7DF0">
        <w:rPr>
          <w:rFonts w:ascii="Times New Roman" w:hAnsi="Times New Roman" w:cs="Times New Roman"/>
          <w:sz w:val="24"/>
          <w:szCs w:val="24"/>
        </w:rPr>
        <w:br/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t>[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nazwa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(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firma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)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wykonawcy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adres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Pr="00DD7DF0">
        <w:rPr>
          <w:rFonts w:ascii="Times New Roman" w:hAnsi="Times New Roman" w:cs="Times New Roman"/>
          <w:i/>
          <w:iCs/>
          <w:sz w:val="18"/>
          <w:szCs w:val="18"/>
        </w:rPr>
        <w:t>siedziby</w:t>
      </w:r>
      <w:proofErr w:type="spellEnd"/>
      <w:r w:rsidRPr="00DD7DF0">
        <w:rPr>
          <w:rFonts w:ascii="Times New Roman" w:hAnsi="Times New Roman" w:cs="Times New Roman"/>
          <w:i/>
          <w:iCs/>
          <w:sz w:val="18"/>
          <w:szCs w:val="18"/>
        </w:rPr>
        <w:t>]</w:t>
      </w:r>
      <w:r w:rsidRPr="00DD7DF0">
        <w:rPr>
          <w:rFonts w:ascii="Times New Roman" w:hAnsi="Times New Roman" w:cs="Times New Roman"/>
          <w:i/>
          <w:iCs/>
          <w:sz w:val="18"/>
          <w:szCs w:val="18"/>
        </w:rPr>
        <w:br/>
      </w:r>
    </w:p>
    <w:p w14:paraId="3C22F1B9" w14:textId="420E2743" w:rsidR="00F24DA0" w:rsidRPr="00DD7DF0" w:rsidRDefault="00000000" w:rsidP="00DD7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informacje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zawarte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oświadczeniu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złożonym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D7DF0">
        <w:rPr>
          <w:rFonts w:ascii="Times New Roman" w:hAnsi="Times New Roman" w:cs="Times New Roman"/>
          <w:sz w:val="24"/>
          <w:szCs w:val="24"/>
        </w:rPr>
        <w:t xml:space="preserve">art. 125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września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2019 r.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Prawo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D7DF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t.j.</w:t>
      </w:r>
      <w:proofErr w:type="spellEnd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Dz.U</w:t>
      </w:r>
      <w:proofErr w:type="spellEnd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. z 2024 r. </w:t>
      </w:r>
      <w:proofErr w:type="spellStart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poz</w:t>
      </w:r>
      <w:proofErr w:type="spellEnd"/>
      <w:r w:rsidR="00DD7DF0" w:rsidRPr="00DD7DF0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. 1320</w:t>
      </w:r>
      <w:r w:rsidRPr="00DD7DF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pozostają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aktualne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dzień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84440F">
        <w:rPr>
          <w:rFonts w:ascii="Times New Roman" w:hAnsi="Times New Roman" w:cs="Times New Roman"/>
          <w:sz w:val="24"/>
          <w:szCs w:val="24"/>
        </w:rPr>
        <w:t xml:space="preserve">ich </w:t>
      </w:r>
      <w:proofErr w:type="spellStart"/>
      <w:r w:rsidR="0084440F">
        <w:rPr>
          <w:rFonts w:ascii="Times New Roman" w:hAnsi="Times New Roman" w:cs="Times New Roman"/>
          <w:sz w:val="24"/>
          <w:szCs w:val="24"/>
        </w:rPr>
        <w:t>złożenia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szczególności</w:t>
      </w:r>
      <w:proofErr w:type="spellEnd"/>
      <w:r w:rsid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8444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D7DF0"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zakresie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braku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postępowania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wskazanych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.:</w:t>
      </w:r>
    </w:p>
    <w:p w14:paraId="23A01C01" w14:textId="77777777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a)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3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sytuacji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gdy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wobec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orzeczono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zakaz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publiczne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związku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naruszeniem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obowiązków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zawodowych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505F0504" w14:textId="77777777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b)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4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zakresie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orzeczenia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wobec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środka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zapobiegawczego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zakazu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publiczne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68503C33" w14:textId="77777777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c)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5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zawarcia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innymi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wykonawcami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porozumienia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mającego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celu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zakłócenie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konkurencji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692250E2" w14:textId="032DEECA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d) art. 108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6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przynależności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samej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D7DF0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nieprzedstawienia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dowodów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niezależność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działania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,</w:t>
      </w:r>
    </w:p>
    <w:p w14:paraId="6485DE91" w14:textId="6D4ABAE3" w:rsidR="00F24DA0" w:rsidRPr="00DD7DF0" w:rsidRDefault="00000000" w:rsidP="00DD7DF0">
      <w:pPr>
        <w:pStyle w:val="Listapunktowan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t xml:space="preserve">e) art. 109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. 1 pkt 1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–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naruszenia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obowiązków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dotyczących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lokalnych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których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mowa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ustawie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stycznia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1991r.</w:t>
      </w:r>
      <w:r w:rsidR="00DD7DF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D7D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podatkach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opłatach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lokalnych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(Dz. U. z 2019 r.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. 1170).</w:t>
      </w:r>
    </w:p>
    <w:p w14:paraId="09F6D6A4" w14:textId="77777777" w:rsidR="00DD7DF0" w:rsidRPr="00DD7DF0" w:rsidRDefault="0000000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DD7DF0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składam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świadomy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odpowiedzialności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karnej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złożenie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fałszywego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DF0">
        <w:rPr>
          <w:rFonts w:ascii="Times New Roman" w:hAnsi="Times New Roman" w:cs="Times New Roman"/>
          <w:sz w:val="24"/>
          <w:szCs w:val="24"/>
        </w:rPr>
        <w:t>oświadczenia</w:t>
      </w:r>
      <w:proofErr w:type="spellEnd"/>
      <w:r w:rsidRPr="00DD7DF0">
        <w:rPr>
          <w:rFonts w:ascii="Times New Roman" w:hAnsi="Times New Roman" w:cs="Times New Roman"/>
          <w:sz w:val="24"/>
          <w:szCs w:val="24"/>
        </w:rPr>
        <w:t>.</w:t>
      </w:r>
      <w:r w:rsidRPr="00DD7DF0">
        <w:rPr>
          <w:rFonts w:ascii="Times New Roman" w:hAnsi="Times New Roman" w:cs="Times New Roman"/>
          <w:sz w:val="24"/>
          <w:szCs w:val="24"/>
        </w:rPr>
        <w:br/>
      </w:r>
    </w:p>
    <w:p w14:paraId="7D4C827C" w14:textId="77777777" w:rsidR="00DD7DF0" w:rsidRDefault="00DD7DF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0071BF4F" w14:textId="77777777" w:rsidR="00DD7DF0" w:rsidRDefault="00DD7DF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6C05266F" w14:textId="77777777" w:rsidR="00DD7DF0" w:rsidRPr="00AE6D8A" w:rsidRDefault="00DD7DF0" w:rsidP="00DD7DF0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Times New Roman" w:hAnsi="Times New Roman" w:cs="Times New Roman"/>
          <w:sz w:val="20"/>
          <w:szCs w:val="20"/>
        </w:rPr>
      </w:pPr>
    </w:p>
    <w:p w14:paraId="5D951037" w14:textId="77777777" w:rsidR="00DD7DF0" w:rsidRPr="00AE6D8A" w:rsidRDefault="00DD7DF0" w:rsidP="00DD7DF0">
      <w:pPr>
        <w:pStyle w:val="Teksttreci0"/>
        <w:shd w:val="clear" w:color="auto" w:fill="auto"/>
        <w:tabs>
          <w:tab w:val="left" w:leader="dot" w:pos="1045"/>
          <w:tab w:val="left" w:leader="dot" w:pos="2518"/>
          <w:tab w:val="left" w:pos="6450"/>
          <w:tab w:val="left" w:leader="dot" w:pos="8811"/>
        </w:tabs>
        <w:spacing w:before="0" w:after="0" w:line="360" w:lineRule="auto"/>
        <w:ind w:left="320" w:hanging="320"/>
        <w:jc w:val="right"/>
        <w:rPr>
          <w:rFonts w:ascii="Times New Roman" w:hAnsi="Times New Roman" w:cs="Times New Roman"/>
          <w:sz w:val="24"/>
          <w:szCs w:val="24"/>
        </w:rPr>
      </w:pPr>
      <w:r w:rsidRPr="00AE6D8A">
        <w:rPr>
          <w:rFonts w:ascii="Times New Roman" w:hAnsi="Times New Roman" w:cs="Times New Roman"/>
          <w:sz w:val="24"/>
          <w:szCs w:val="24"/>
        </w:rPr>
        <w:t>……………..…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D8A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AE6D8A">
        <w:rPr>
          <w:rFonts w:ascii="Times New Roman" w:hAnsi="Times New Roman" w:cs="Times New Roman"/>
          <w:sz w:val="24"/>
          <w:szCs w:val="24"/>
        </w:rPr>
        <w:t xml:space="preserve"> ………………………                       ………………………………….</w:t>
      </w:r>
    </w:p>
    <w:p w14:paraId="3A9C087D" w14:textId="62CE1EF1" w:rsidR="00DD7DF0" w:rsidRPr="005241B0" w:rsidRDefault="00DD7DF0" w:rsidP="00DD7DF0">
      <w:pPr>
        <w:pStyle w:val="Teksttreci0"/>
        <w:shd w:val="clear" w:color="auto" w:fill="auto"/>
        <w:spacing w:before="0" w:after="0" w:line="360" w:lineRule="auto"/>
        <w:ind w:left="6237" w:hanging="6237"/>
        <w:jc w:val="left"/>
        <w:rPr>
          <w:rFonts w:ascii="Times New Roman" w:hAnsi="Times New Roman" w:cs="Times New Roman"/>
        </w:rPr>
      </w:pPr>
      <w:r w:rsidRPr="005241B0">
        <w:rPr>
          <w:rFonts w:ascii="Times New Roman" w:hAnsi="Times New Roman" w:cs="Times New Roman"/>
        </w:rPr>
        <w:t xml:space="preserve">                (</w:t>
      </w:r>
      <w:proofErr w:type="spellStart"/>
      <w:r w:rsidRPr="005241B0">
        <w:rPr>
          <w:rFonts w:ascii="Times New Roman" w:hAnsi="Times New Roman" w:cs="Times New Roman"/>
        </w:rPr>
        <w:t>Miejscowość</w:t>
      </w:r>
      <w:proofErr w:type="spellEnd"/>
      <w:r>
        <w:rPr>
          <w:rFonts w:ascii="Times New Roman" w:hAnsi="Times New Roman" w:cs="Times New Roman"/>
        </w:rPr>
        <w:t>)</w:t>
      </w:r>
      <w:r w:rsidRPr="005241B0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5241B0">
        <w:rPr>
          <w:rFonts w:ascii="Times New Roman" w:hAnsi="Times New Roman" w:cs="Times New Roman"/>
        </w:rPr>
        <w:t>(</w:t>
      </w:r>
      <w:proofErr w:type="spellStart"/>
      <w:r w:rsidRPr="005241B0">
        <w:rPr>
          <w:rFonts w:ascii="Times New Roman" w:hAnsi="Times New Roman" w:cs="Times New Roman"/>
        </w:rPr>
        <w:t>Podpis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proofErr w:type="spellStart"/>
      <w:r w:rsidRPr="005241B0">
        <w:rPr>
          <w:rFonts w:ascii="Times New Roman" w:hAnsi="Times New Roman" w:cs="Times New Roman"/>
        </w:rPr>
        <w:t>wykonawcy</w:t>
      </w:r>
      <w:proofErr w:type="spellEnd"/>
      <w:r w:rsidRPr="005241B0">
        <w:rPr>
          <w:rFonts w:ascii="Times New Roman" w:hAnsi="Times New Roman" w:cs="Times New Roman"/>
        </w:rPr>
        <w:t>/</w:t>
      </w:r>
      <w:proofErr w:type="spellStart"/>
      <w:r w:rsidRPr="005241B0">
        <w:rPr>
          <w:rFonts w:ascii="Times New Roman" w:hAnsi="Times New Roman" w:cs="Times New Roman"/>
        </w:rPr>
        <w:t>osoby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proofErr w:type="spellStart"/>
      <w:r w:rsidRPr="005241B0">
        <w:rPr>
          <w:rFonts w:ascii="Times New Roman" w:hAnsi="Times New Roman" w:cs="Times New Roman"/>
        </w:rPr>
        <w:t>uprawnionej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5241B0">
        <w:rPr>
          <w:rFonts w:ascii="Times New Roman" w:hAnsi="Times New Roman" w:cs="Times New Roman"/>
        </w:rPr>
        <w:t xml:space="preserve">do </w:t>
      </w:r>
      <w:proofErr w:type="spellStart"/>
      <w:r w:rsidRPr="005241B0">
        <w:rPr>
          <w:rFonts w:ascii="Times New Roman" w:hAnsi="Times New Roman" w:cs="Times New Roman"/>
        </w:rPr>
        <w:t>występowania</w:t>
      </w:r>
      <w:proofErr w:type="spellEnd"/>
      <w:r w:rsidRPr="005241B0">
        <w:rPr>
          <w:rFonts w:ascii="Times New Roman" w:hAnsi="Times New Roman" w:cs="Times New Roman"/>
        </w:rPr>
        <w:t xml:space="preserve"> w </w:t>
      </w:r>
      <w:proofErr w:type="spellStart"/>
      <w:r w:rsidRPr="005241B0">
        <w:rPr>
          <w:rFonts w:ascii="Times New Roman" w:hAnsi="Times New Roman" w:cs="Times New Roman"/>
        </w:rPr>
        <w:t>imieniu</w:t>
      </w:r>
      <w:proofErr w:type="spellEnd"/>
      <w:r w:rsidRPr="005241B0">
        <w:rPr>
          <w:rFonts w:ascii="Times New Roman" w:hAnsi="Times New Roman" w:cs="Times New Roman"/>
        </w:rPr>
        <w:t xml:space="preserve"> </w:t>
      </w:r>
      <w:proofErr w:type="spellStart"/>
      <w:r w:rsidRPr="005241B0">
        <w:rPr>
          <w:rFonts w:ascii="Times New Roman" w:hAnsi="Times New Roman" w:cs="Times New Roman"/>
        </w:rPr>
        <w:t>wykonawcy</w:t>
      </w:r>
      <w:proofErr w:type="spellEnd"/>
      <w:r w:rsidRPr="005241B0">
        <w:rPr>
          <w:rFonts w:ascii="Times New Roman" w:hAnsi="Times New Roman" w:cs="Times New Roman"/>
        </w:rPr>
        <w:t>)</w:t>
      </w:r>
    </w:p>
    <w:p w14:paraId="4CA8089E" w14:textId="0EFE7C94" w:rsidR="00F24DA0" w:rsidRDefault="00F24DA0" w:rsidP="00DD7DF0">
      <w:pPr>
        <w:spacing w:after="0" w:line="360" w:lineRule="auto"/>
      </w:pPr>
    </w:p>
    <w:sectPr w:rsidR="00F24DA0" w:rsidSect="009E2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67" w:bottom="1440" w:left="141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FC3D1" w14:textId="77777777" w:rsidR="00235170" w:rsidRDefault="00235170" w:rsidP="00DD7DF0">
      <w:pPr>
        <w:spacing w:after="0" w:line="240" w:lineRule="auto"/>
      </w:pPr>
      <w:r>
        <w:separator/>
      </w:r>
    </w:p>
  </w:endnote>
  <w:endnote w:type="continuationSeparator" w:id="0">
    <w:p w14:paraId="34C55282" w14:textId="77777777" w:rsidR="00235170" w:rsidRDefault="00235170" w:rsidP="00DD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2C510" w14:textId="77777777" w:rsidR="009E277D" w:rsidRDefault="009E27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43BED" w14:textId="77777777" w:rsidR="009E277D" w:rsidRDefault="009E27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A82CB" w14:textId="77777777" w:rsidR="009E277D" w:rsidRDefault="009E2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FC8C9" w14:textId="77777777" w:rsidR="00235170" w:rsidRDefault="00235170" w:rsidP="00DD7DF0">
      <w:pPr>
        <w:spacing w:after="0" w:line="240" w:lineRule="auto"/>
      </w:pPr>
      <w:r>
        <w:separator/>
      </w:r>
    </w:p>
  </w:footnote>
  <w:footnote w:type="continuationSeparator" w:id="0">
    <w:p w14:paraId="35F23040" w14:textId="77777777" w:rsidR="00235170" w:rsidRDefault="00235170" w:rsidP="00DD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18C27" w14:textId="77777777" w:rsidR="009E277D" w:rsidRDefault="009E27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55F01" w14:textId="08FA8C84" w:rsidR="00DD7DF0" w:rsidRDefault="009E277D" w:rsidP="00607B2E">
    <w:pPr>
      <w:pStyle w:val="Nagwek"/>
    </w:pPr>
    <w:r>
      <w:rPr>
        <w:noProof/>
      </w:rPr>
      <w:drawing>
        <wp:inline distT="0" distB="0" distL="0" distR="0" wp14:anchorId="0EED6824" wp14:editId="44C0EBCB">
          <wp:extent cx="5759450" cy="821690"/>
          <wp:effectExtent l="0" t="0" r="0" b="0"/>
          <wp:docPr id="1155638674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326A2F" w14:textId="5D6BAA18" w:rsidR="009E277D" w:rsidRPr="009E277D" w:rsidRDefault="009E277D" w:rsidP="009E277D">
    <w:pPr>
      <w:jc w:val="both"/>
      <w:rPr>
        <w:rFonts w:ascii="Times New Roman" w:eastAsiaTheme="minorHAnsi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Zakup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autobusów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o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napędzie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elektrycznym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wraz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z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budową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niezbędnej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infrastruktury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oraz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samochodów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elektrycznych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do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nadzoru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nad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funkcjonowaniem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komunikacji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publicznej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-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zakup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samochodów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b/>
        <w:i/>
        <w:iCs/>
        <w:sz w:val="16"/>
        <w:szCs w:val="16"/>
      </w:rPr>
      <w:t>elektrycznych</w:t>
    </w:r>
    <w:proofErr w:type="spellEnd"/>
    <w:r>
      <w:rPr>
        <w:rFonts w:ascii="Times New Roman" w:hAnsi="Times New Roman" w:cs="Times New Roman"/>
        <w:b/>
        <w:i/>
        <w:iCs/>
        <w:sz w:val="16"/>
        <w:szCs w:val="16"/>
      </w:rPr>
      <w:t xml:space="preserve"> 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F682" w14:textId="77777777" w:rsidR="009E277D" w:rsidRDefault="009E2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883564">
    <w:abstractNumId w:val="8"/>
  </w:num>
  <w:num w:numId="2" w16cid:durableId="1615476802">
    <w:abstractNumId w:val="6"/>
  </w:num>
  <w:num w:numId="3" w16cid:durableId="1316450010">
    <w:abstractNumId w:val="5"/>
  </w:num>
  <w:num w:numId="4" w16cid:durableId="1432970538">
    <w:abstractNumId w:val="4"/>
  </w:num>
  <w:num w:numId="5" w16cid:durableId="1728841535">
    <w:abstractNumId w:val="7"/>
  </w:num>
  <w:num w:numId="6" w16cid:durableId="1941376916">
    <w:abstractNumId w:val="3"/>
  </w:num>
  <w:num w:numId="7" w16cid:durableId="1346790943">
    <w:abstractNumId w:val="2"/>
  </w:num>
  <w:num w:numId="8" w16cid:durableId="914975901">
    <w:abstractNumId w:val="1"/>
  </w:num>
  <w:num w:numId="9" w16cid:durableId="1566184631">
    <w:abstractNumId w:val="0"/>
  </w:num>
  <w:num w:numId="10" w16cid:durableId="10642610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2E88"/>
    <w:rsid w:val="000E2336"/>
    <w:rsid w:val="001132FE"/>
    <w:rsid w:val="0015074B"/>
    <w:rsid w:val="00215AA1"/>
    <w:rsid w:val="002210DF"/>
    <w:rsid w:val="00235170"/>
    <w:rsid w:val="00240D29"/>
    <w:rsid w:val="002907F9"/>
    <w:rsid w:val="0029639D"/>
    <w:rsid w:val="00307DE6"/>
    <w:rsid w:val="00326F90"/>
    <w:rsid w:val="00436DC0"/>
    <w:rsid w:val="004C225D"/>
    <w:rsid w:val="00607B2E"/>
    <w:rsid w:val="0061255E"/>
    <w:rsid w:val="006A53EF"/>
    <w:rsid w:val="00707C42"/>
    <w:rsid w:val="0075357B"/>
    <w:rsid w:val="008227B8"/>
    <w:rsid w:val="0084440F"/>
    <w:rsid w:val="00872B68"/>
    <w:rsid w:val="00936C46"/>
    <w:rsid w:val="009C20FD"/>
    <w:rsid w:val="009E277D"/>
    <w:rsid w:val="00A83C5C"/>
    <w:rsid w:val="00A95D91"/>
    <w:rsid w:val="00AA1D8D"/>
    <w:rsid w:val="00AD350B"/>
    <w:rsid w:val="00B47730"/>
    <w:rsid w:val="00B71ECD"/>
    <w:rsid w:val="00C32C08"/>
    <w:rsid w:val="00CB0664"/>
    <w:rsid w:val="00DD7DF0"/>
    <w:rsid w:val="00DF274C"/>
    <w:rsid w:val="00DF6BCF"/>
    <w:rsid w:val="00E12BF2"/>
    <w:rsid w:val="00E53402"/>
    <w:rsid w:val="00F05113"/>
    <w:rsid w:val="00F24DA0"/>
    <w:rsid w:val="00F5561C"/>
    <w:rsid w:val="00FA7BF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7B44CC"/>
  <w14:defaultImageDpi w14:val="300"/>
  <w15:docId w15:val="{0C043A3A-4A9D-4643-B26B-B94F3B90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Teksttreci">
    <w:name w:val="Tekst treści_"/>
    <w:basedOn w:val="Domylnaczcionkaakapitu"/>
    <w:link w:val="Teksttreci0"/>
    <w:rsid w:val="00DD7DF0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7DF0"/>
    <w:pPr>
      <w:widowControl w:val="0"/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Liszka</cp:lastModifiedBy>
  <cp:revision>18</cp:revision>
  <cp:lastPrinted>2025-10-22T11:00:00Z</cp:lastPrinted>
  <dcterms:created xsi:type="dcterms:W3CDTF">2025-05-15T07:16:00Z</dcterms:created>
  <dcterms:modified xsi:type="dcterms:W3CDTF">2025-12-18T11:16:00Z</dcterms:modified>
  <cp:category/>
</cp:coreProperties>
</file>